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40045441" name="446b65e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0707925" name="446b65e0-d41b-11f0-b5eb-79c6a036311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675030" name="50c3302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1662717" name="50c33020-d41b-11f0-b5eb-79c6a036311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4638096" name="6513173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0411523" name="65131730-d41f-11f0-b5eb-79c6a036311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0236"/>
                  <wp:effectExtent l="0" t="0" r="0" b="0"/>
                  <wp:docPr id="1088710546" name="6d2cc29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3656119" name="6d2cc290-d41f-11f0-b5eb-79c6a036311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0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7546055" name="1842852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4249096" name="18428520-d420-11f0-b5eb-79c6a03631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22492767" name="1c7cac6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5807059" name="1c7cac60-d420-11f0-b5eb-79c6a036311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8479915" name="8982f41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4485511" name="8982f410-d423-11f0-b5eb-79c6a036311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3153297" name="8d79f7d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6734916" name="8d79f7d0-d423-11f0-b5eb-79c6a036311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